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3751CF" w14:textId="0B68C11C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5B4279">
        <w:rPr>
          <w:sz w:val="24"/>
        </w:rPr>
        <w:t>4</w:t>
      </w:r>
      <w:r w:rsidRPr="00267243">
        <w:rPr>
          <w:sz w:val="24"/>
        </w:rPr>
        <w:t xml:space="preserve"> do SWZ</w:t>
      </w:r>
    </w:p>
    <w:p w14:paraId="17EECF61" w14:textId="77777777" w:rsidR="00E67AC2" w:rsidRDefault="00E67AC2" w:rsidP="00672086">
      <w:pPr>
        <w:jc w:val="right"/>
      </w:pPr>
    </w:p>
    <w:p w14:paraId="58C0871B" w14:textId="77777777" w:rsidR="00216BE7" w:rsidRPr="00122F28" w:rsidRDefault="00216BE7" w:rsidP="00216BE7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>OŚWIADCZENIE  WYKONAWCY</w:t>
      </w:r>
      <w:r>
        <w:rPr>
          <w:b/>
          <w:sz w:val="32"/>
          <w:szCs w:val="32"/>
          <w:u w:val="single"/>
        </w:rPr>
        <w:t xml:space="preserve"> /</w:t>
      </w:r>
    </w:p>
    <w:p w14:paraId="6D0BFAC3" w14:textId="77777777" w:rsidR="00216BE7" w:rsidRPr="00122F28" w:rsidRDefault="00216BE7" w:rsidP="00216BE7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 xml:space="preserve">WYKONAWCY  WSPÓLNIE  UBIEGAJĄCEGO  SIĘ  </w:t>
      </w:r>
    </w:p>
    <w:p w14:paraId="7FA00784" w14:textId="77777777" w:rsidR="00216BE7" w:rsidRPr="00122F28" w:rsidRDefault="00216BE7" w:rsidP="00216BE7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>O  UDZIELENIE  ZAMÓWIENIA</w:t>
      </w:r>
    </w:p>
    <w:p w14:paraId="394D5CBF" w14:textId="77777777" w:rsidR="00216BE7" w:rsidRDefault="00216BE7" w:rsidP="00216BE7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67EBE6B9" w14:textId="77777777" w:rsidR="00216BE7" w:rsidRPr="00524C3D" w:rsidRDefault="00216BE7" w:rsidP="00216BE7">
      <w:pPr>
        <w:jc w:val="center"/>
        <w:rPr>
          <w:b/>
          <w:caps/>
          <w:sz w:val="24"/>
          <w:szCs w:val="24"/>
        </w:rPr>
      </w:pPr>
      <w:r w:rsidRPr="00524C3D">
        <w:rPr>
          <w:b/>
          <w:sz w:val="24"/>
          <w:szCs w:val="24"/>
        </w:rPr>
        <w:t xml:space="preserve">uwzględniające przesłanki wykluczenia z art. 7 ust. 1 ustawy </w:t>
      </w:r>
      <w:r w:rsidRPr="00524C3D">
        <w:rPr>
          <w:b/>
          <w:i/>
          <w:iCs/>
          <w:sz w:val="24"/>
          <w:szCs w:val="24"/>
        </w:rPr>
        <w:t xml:space="preserve">o szczególnych rozwiązaniach w zakresie przeciwdziałania wspieraniu agresji na </w:t>
      </w:r>
      <w:r>
        <w:rPr>
          <w:b/>
          <w:i/>
          <w:iCs/>
          <w:sz w:val="24"/>
          <w:szCs w:val="24"/>
        </w:rPr>
        <w:t>U</w:t>
      </w:r>
      <w:r w:rsidRPr="00524C3D">
        <w:rPr>
          <w:b/>
          <w:i/>
          <w:iCs/>
          <w:sz w:val="24"/>
          <w:szCs w:val="24"/>
        </w:rPr>
        <w:t>krainę oraz służących ochronie bezpieczeństwa narodowego</w:t>
      </w:r>
    </w:p>
    <w:p w14:paraId="5FFF3127" w14:textId="77777777" w:rsidR="00216BE7" w:rsidRPr="005B4279" w:rsidRDefault="00216BE7" w:rsidP="00216BE7">
      <w:pPr>
        <w:tabs>
          <w:tab w:val="left" w:pos="1134"/>
        </w:tabs>
        <w:spacing w:before="120"/>
        <w:jc w:val="center"/>
        <w:rPr>
          <w:b/>
          <w:bCs/>
          <w:sz w:val="32"/>
          <w:szCs w:val="32"/>
        </w:rPr>
      </w:pPr>
      <w:r>
        <w:rPr>
          <w:b/>
          <w:sz w:val="28"/>
          <w:szCs w:val="28"/>
        </w:rPr>
        <w:t xml:space="preserve">składane </w:t>
      </w:r>
      <w:r w:rsidRPr="005B4279">
        <w:rPr>
          <w:b/>
          <w:sz w:val="28"/>
          <w:szCs w:val="28"/>
        </w:rPr>
        <w:t xml:space="preserve">na podstawie art. 125 ust. 1 </w:t>
      </w:r>
      <w:r w:rsidRPr="005B4279">
        <w:rPr>
          <w:b/>
          <w:bCs/>
          <w:i/>
          <w:sz w:val="28"/>
          <w:szCs w:val="22"/>
        </w:rPr>
        <w:t>Prawa zamówień publicznych</w:t>
      </w:r>
    </w:p>
    <w:p w14:paraId="5C0D9F3A" w14:textId="77777777" w:rsidR="00216BE7" w:rsidRDefault="00216BE7" w:rsidP="00216BE7">
      <w:pPr>
        <w:jc w:val="center"/>
        <w:rPr>
          <w:b/>
          <w:sz w:val="22"/>
          <w:szCs w:val="22"/>
        </w:rPr>
      </w:pPr>
    </w:p>
    <w:p w14:paraId="11A249CB" w14:textId="77777777" w:rsidR="00216BE7" w:rsidRDefault="00216BE7" w:rsidP="00216BE7">
      <w:pPr>
        <w:jc w:val="both"/>
        <w:rPr>
          <w:bCs/>
          <w:sz w:val="24"/>
          <w:szCs w:val="24"/>
        </w:rPr>
      </w:pPr>
    </w:p>
    <w:p w14:paraId="19F59C6F" w14:textId="7E82295B" w:rsidR="00216BE7" w:rsidRPr="003C6CDD" w:rsidRDefault="00216BE7" w:rsidP="00216BE7">
      <w:pPr>
        <w:ind w:firstLine="709"/>
        <w:jc w:val="both"/>
        <w:rPr>
          <w:b/>
          <w:bCs/>
          <w:i/>
          <w:iCs/>
          <w:sz w:val="24"/>
          <w:szCs w:val="24"/>
          <w:u w:val="single"/>
        </w:rPr>
      </w:pPr>
      <w:r w:rsidRPr="005B4279">
        <w:rPr>
          <w:bCs/>
          <w:sz w:val="24"/>
          <w:szCs w:val="24"/>
        </w:rPr>
        <w:t xml:space="preserve">Dotyczy postępowania o udzielenie zamówienia publicznego </w:t>
      </w:r>
      <w:r>
        <w:rPr>
          <w:bCs/>
          <w:sz w:val="24"/>
          <w:szCs w:val="24"/>
        </w:rPr>
        <w:t>Nr S.270.</w:t>
      </w:r>
      <w:r w:rsidR="003F6D4F">
        <w:rPr>
          <w:bCs/>
          <w:sz w:val="24"/>
          <w:szCs w:val="24"/>
        </w:rPr>
        <w:t>9</w:t>
      </w:r>
      <w:r>
        <w:rPr>
          <w:bCs/>
          <w:sz w:val="24"/>
          <w:szCs w:val="24"/>
        </w:rPr>
        <w:t>.202</w:t>
      </w:r>
      <w:r w:rsidR="003C6CDD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 xml:space="preserve"> </w:t>
      </w:r>
      <w:r w:rsidRPr="005B4279">
        <w:rPr>
          <w:bCs/>
          <w:sz w:val="24"/>
          <w:szCs w:val="24"/>
        </w:rPr>
        <w:t>prowadzonego w</w:t>
      </w:r>
      <w:r>
        <w:rPr>
          <w:bCs/>
          <w:sz w:val="24"/>
          <w:szCs w:val="24"/>
        </w:rPr>
        <w:t xml:space="preserve"> </w:t>
      </w:r>
      <w:r w:rsidRPr="005B4279">
        <w:rPr>
          <w:bCs/>
          <w:sz w:val="24"/>
          <w:szCs w:val="24"/>
        </w:rPr>
        <w:t>trybie podstawowym</w:t>
      </w:r>
      <w:r>
        <w:rPr>
          <w:bCs/>
          <w:sz w:val="24"/>
          <w:szCs w:val="24"/>
        </w:rPr>
        <w:t xml:space="preserve"> </w:t>
      </w:r>
      <w:r w:rsidR="003F6D4F">
        <w:rPr>
          <w:bCs/>
          <w:sz w:val="24"/>
          <w:szCs w:val="24"/>
        </w:rPr>
        <w:t>be</w:t>
      </w:r>
      <w:r>
        <w:rPr>
          <w:bCs/>
          <w:sz w:val="24"/>
          <w:szCs w:val="24"/>
        </w:rPr>
        <w:t xml:space="preserve">z negocjacji zgodnie z przepisami </w:t>
      </w:r>
      <w:r w:rsidRPr="005C325C">
        <w:rPr>
          <w:sz w:val="24"/>
          <w:szCs w:val="24"/>
          <w:lang w:eastAsia="en-US"/>
        </w:rPr>
        <w:t xml:space="preserve">ustawy z </w:t>
      </w:r>
      <w:r>
        <w:rPr>
          <w:sz w:val="24"/>
          <w:szCs w:val="24"/>
          <w:lang w:eastAsia="en-US"/>
        </w:rPr>
        <w:t xml:space="preserve">dnia </w:t>
      </w:r>
      <w:r w:rsidRPr="005C325C">
        <w:rPr>
          <w:sz w:val="24"/>
          <w:szCs w:val="24"/>
          <w:lang w:eastAsia="en-US"/>
        </w:rPr>
        <w:t>11</w:t>
      </w:r>
      <w:r w:rsidR="003F6D4F">
        <w:rPr>
          <w:sz w:val="24"/>
          <w:szCs w:val="24"/>
          <w:lang w:eastAsia="en-US"/>
        </w:rPr>
        <w:t> </w:t>
      </w:r>
      <w:r w:rsidRPr="005C325C">
        <w:rPr>
          <w:sz w:val="24"/>
          <w:szCs w:val="24"/>
          <w:lang w:eastAsia="en-US"/>
        </w:rPr>
        <w:t xml:space="preserve">września 2019 r. – </w:t>
      </w:r>
      <w:r w:rsidRPr="005C325C">
        <w:rPr>
          <w:i/>
          <w:iCs/>
          <w:sz w:val="24"/>
          <w:szCs w:val="24"/>
          <w:lang w:eastAsia="en-US"/>
        </w:rPr>
        <w:t>Prawo zamówień publicznych</w:t>
      </w:r>
      <w:r w:rsidRPr="005C325C">
        <w:rPr>
          <w:sz w:val="24"/>
          <w:szCs w:val="24"/>
          <w:lang w:eastAsia="en-US"/>
        </w:rPr>
        <w:t xml:space="preserve"> (</w:t>
      </w:r>
      <w:r>
        <w:rPr>
          <w:sz w:val="24"/>
          <w:szCs w:val="24"/>
          <w:lang w:eastAsia="en-US"/>
        </w:rPr>
        <w:t xml:space="preserve">tekst jedn. </w:t>
      </w:r>
      <w:r w:rsidRPr="005C325C">
        <w:rPr>
          <w:sz w:val="24"/>
          <w:szCs w:val="24"/>
          <w:lang w:eastAsia="en-US"/>
        </w:rPr>
        <w:t>Dz.U. z 20</w:t>
      </w:r>
      <w:r>
        <w:rPr>
          <w:sz w:val="24"/>
          <w:szCs w:val="24"/>
          <w:lang w:eastAsia="en-US"/>
        </w:rPr>
        <w:t>2</w:t>
      </w:r>
      <w:r w:rsidR="003C6CDD">
        <w:rPr>
          <w:sz w:val="24"/>
          <w:szCs w:val="24"/>
          <w:lang w:eastAsia="en-US"/>
        </w:rPr>
        <w:t>3</w:t>
      </w:r>
      <w:r w:rsidRPr="005C325C">
        <w:rPr>
          <w:sz w:val="24"/>
          <w:szCs w:val="24"/>
          <w:lang w:eastAsia="en-US"/>
        </w:rPr>
        <w:t xml:space="preserve"> r. poz. </w:t>
      </w:r>
      <w:r>
        <w:rPr>
          <w:sz w:val="24"/>
          <w:szCs w:val="24"/>
          <w:lang w:eastAsia="en-US"/>
        </w:rPr>
        <w:t>1</w:t>
      </w:r>
      <w:r w:rsidR="003C6CDD">
        <w:rPr>
          <w:sz w:val="24"/>
          <w:szCs w:val="24"/>
          <w:lang w:eastAsia="en-US"/>
        </w:rPr>
        <w:t xml:space="preserve">605 </w:t>
      </w:r>
      <w:r w:rsidRPr="005C325C">
        <w:rPr>
          <w:sz w:val="24"/>
          <w:szCs w:val="24"/>
          <w:lang w:eastAsia="en-US"/>
        </w:rPr>
        <w:t>ze zm.)</w:t>
      </w:r>
      <w:r>
        <w:rPr>
          <w:sz w:val="24"/>
          <w:szCs w:val="24"/>
          <w:lang w:eastAsia="en-US"/>
        </w:rPr>
        <w:t xml:space="preserve">, którego przedmiotem są </w:t>
      </w:r>
      <w:r>
        <w:rPr>
          <w:sz w:val="24"/>
          <w:szCs w:val="24"/>
        </w:rPr>
        <w:t xml:space="preserve">roboty budowlane </w:t>
      </w:r>
      <w:r w:rsidRPr="00065613">
        <w:rPr>
          <w:sz w:val="24"/>
          <w:szCs w:val="24"/>
        </w:rPr>
        <w:t xml:space="preserve">pn. </w:t>
      </w:r>
      <w:r w:rsidR="003F6D4F" w:rsidRPr="003F6D4F">
        <w:rPr>
          <w:rFonts w:eastAsiaTheme="minorHAnsi"/>
          <w:b/>
          <w:bCs/>
          <w:i/>
          <w:iCs/>
          <w:sz w:val="24"/>
          <w:szCs w:val="24"/>
          <w:lang w:eastAsia="en-US"/>
        </w:rPr>
        <w:t xml:space="preserve">Budowa drogi stokowej w oddz. </w:t>
      </w:r>
      <w:r w:rsidR="003F6D4F" w:rsidRPr="003F6D4F">
        <w:rPr>
          <w:b/>
          <w:bCs/>
          <w:sz w:val="24"/>
          <w:szCs w:val="24"/>
        </w:rPr>
        <w:t xml:space="preserve">nr 134, 133, 132, 129 i 127 </w:t>
      </w:r>
      <w:r w:rsidR="003F6D4F" w:rsidRPr="003F6D4F">
        <w:rPr>
          <w:rFonts w:eastAsiaTheme="minorHAnsi"/>
          <w:b/>
          <w:bCs/>
          <w:i/>
          <w:iCs/>
          <w:sz w:val="24"/>
          <w:szCs w:val="24"/>
          <w:lang w:eastAsia="en-US"/>
        </w:rPr>
        <w:t>w leśnictwie Ślemień</w:t>
      </w:r>
      <w:r w:rsidRPr="003F6D4F">
        <w:rPr>
          <w:b/>
          <w:bCs/>
          <w:i/>
          <w:iCs/>
          <w:sz w:val="24"/>
          <w:szCs w:val="24"/>
        </w:rPr>
        <w:t>.</w:t>
      </w:r>
    </w:p>
    <w:p w14:paraId="7E7EFDD3" w14:textId="77777777" w:rsidR="00216BE7" w:rsidRDefault="00216BE7" w:rsidP="00216BE7">
      <w:pPr>
        <w:jc w:val="both"/>
        <w:rPr>
          <w:b/>
          <w:sz w:val="24"/>
          <w:szCs w:val="24"/>
          <w:u w:val="single"/>
        </w:rPr>
      </w:pPr>
    </w:p>
    <w:p w14:paraId="68DC8DFF" w14:textId="77777777" w:rsidR="00216BE7" w:rsidRPr="005B4279" w:rsidRDefault="00216BE7" w:rsidP="00216BE7">
      <w:pPr>
        <w:jc w:val="both"/>
        <w:rPr>
          <w:b/>
          <w:sz w:val="24"/>
          <w:szCs w:val="24"/>
          <w:u w:val="single"/>
        </w:rPr>
      </w:pPr>
    </w:p>
    <w:p w14:paraId="704063B3" w14:textId="77777777" w:rsidR="00216BE7" w:rsidRDefault="00216BE7" w:rsidP="00216BE7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Ja/My, niżej podpisany/i </w:t>
      </w:r>
    </w:p>
    <w:p w14:paraId="713DB1BA" w14:textId="77777777" w:rsidR="00216BE7" w:rsidRPr="005B4279" w:rsidRDefault="00216BE7" w:rsidP="00216BE7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66D81565" w14:textId="77777777" w:rsidR="00216BE7" w:rsidRPr="005B4279" w:rsidRDefault="00216BE7" w:rsidP="00216BE7">
      <w:pPr>
        <w:rPr>
          <w:color w:val="000000"/>
          <w:sz w:val="24"/>
          <w:szCs w:val="24"/>
        </w:rPr>
      </w:pPr>
    </w:p>
    <w:p w14:paraId="0AB9A208" w14:textId="77777777" w:rsidR="00216BE7" w:rsidRDefault="00216BE7" w:rsidP="00216BE7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działając w imieniu i na rzecz: </w:t>
      </w:r>
    </w:p>
    <w:p w14:paraId="0E89B452" w14:textId="77777777" w:rsidR="00216BE7" w:rsidRDefault="00216BE7" w:rsidP="00216BE7">
      <w:pPr>
        <w:rPr>
          <w:color w:val="000000"/>
          <w:sz w:val="24"/>
          <w:szCs w:val="24"/>
        </w:rPr>
      </w:pPr>
    </w:p>
    <w:p w14:paraId="53D77618" w14:textId="77777777" w:rsidR="00216BE7" w:rsidRPr="005B4279" w:rsidRDefault="00216BE7" w:rsidP="00216BE7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</w:t>
      </w:r>
      <w:r>
        <w:rPr>
          <w:color w:val="000000"/>
          <w:sz w:val="24"/>
          <w:szCs w:val="24"/>
        </w:rPr>
        <w:t>.....................................</w:t>
      </w:r>
      <w:r w:rsidRPr="005B4279">
        <w:rPr>
          <w:color w:val="000000"/>
          <w:sz w:val="24"/>
          <w:szCs w:val="24"/>
        </w:rPr>
        <w:t>.</w:t>
      </w:r>
    </w:p>
    <w:p w14:paraId="0BDA5B6D" w14:textId="77777777" w:rsidR="00216BE7" w:rsidRPr="005B4279" w:rsidRDefault="00216BE7" w:rsidP="00216BE7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(pełna nazwa Wykonawcy/Wykonawców wspólnie ubiegających się)</w:t>
      </w:r>
    </w:p>
    <w:p w14:paraId="52F21CDE" w14:textId="77777777" w:rsidR="00216BE7" w:rsidRDefault="00216BE7" w:rsidP="00216BE7">
      <w:pPr>
        <w:rPr>
          <w:color w:val="000000"/>
          <w:sz w:val="24"/>
          <w:szCs w:val="24"/>
        </w:rPr>
      </w:pPr>
    </w:p>
    <w:p w14:paraId="2D4A5A4C" w14:textId="77777777" w:rsidR="00216BE7" w:rsidRPr="005B4279" w:rsidRDefault="00216BE7" w:rsidP="00216BE7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14:paraId="1876F3CC" w14:textId="77777777" w:rsidR="00216BE7" w:rsidRPr="005B4279" w:rsidRDefault="00216BE7" w:rsidP="00216BE7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(adres siedziby Wykonawcy/Wykonawców wspólnie ubiegających się)</w:t>
      </w:r>
    </w:p>
    <w:p w14:paraId="267398F3" w14:textId="77777777" w:rsidR="00216BE7" w:rsidRDefault="00216BE7" w:rsidP="00216BE7">
      <w:pPr>
        <w:jc w:val="both"/>
        <w:rPr>
          <w:b/>
          <w:sz w:val="24"/>
          <w:szCs w:val="24"/>
          <w:u w:val="single"/>
        </w:rPr>
      </w:pPr>
    </w:p>
    <w:p w14:paraId="3BBF72D3" w14:textId="6A80A0C5" w:rsidR="00216BE7" w:rsidRDefault="00216BE7" w:rsidP="00216BE7">
      <w:pPr>
        <w:jc w:val="both"/>
        <w:rPr>
          <w:b/>
          <w:sz w:val="24"/>
          <w:szCs w:val="24"/>
          <w:u w:val="single"/>
        </w:rPr>
      </w:pPr>
    </w:p>
    <w:p w14:paraId="63A4A5FE" w14:textId="77777777" w:rsidR="00216BE7" w:rsidRPr="003F04C3" w:rsidRDefault="00216BE7" w:rsidP="00216BE7">
      <w:pPr>
        <w:jc w:val="both"/>
        <w:rPr>
          <w:b/>
          <w:sz w:val="24"/>
          <w:szCs w:val="24"/>
          <w:u w:val="single"/>
        </w:rPr>
      </w:pPr>
    </w:p>
    <w:p w14:paraId="3AA4EC9B" w14:textId="77777777" w:rsidR="00216BE7" w:rsidRPr="003F04C3" w:rsidRDefault="00216BE7" w:rsidP="00216BE7">
      <w:pPr>
        <w:shd w:val="clear" w:color="auto" w:fill="BFBFBF" w:themeFill="background1" w:themeFillShade="BF"/>
        <w:spacing w:line="360" w:lineRule="auto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OŚWIADCZENIA DOTYCZĄCE PODSTAW WYKLUCZENIA:</w:t>
      </w:r>
    </w:p>
    <w:p w14:paraId="6415DBFC" w14:textId="77777777" w:rsidR="00216BE7" w:rsidRPr="003F04C3" w:rsidRDefault="00216BE7" w:rsidP="00216BE7">
      <w:pPr>
        <w:pStyle w:val="Akapitzlist"/>
        <w:spacing w:line="360" w:lineRule="auto"/>
        <w:jc w:val="both"/>
        <w:rPr>
          <w:sz w:val="24"/>
          <w:szCs w:val="24"/>
        </w:rPr>
      </w:pPr>
    </w:p>
    <w:p w14:paraId="35A53F0B" w14:textId="77777777" w:rsidR="00216BE7" w:rsidRPr="003F04C3" w:rsidRDefault="00216BE7" w:rsidP="00216BE7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108 ust. 1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Pr="003F04C3">
        <w:rPr>
          <w:rFonts w:eastAsia="Calibri"/>
          <w:sz w:val="24"/>
          <w:szCs w:val="24"/>
          <w:lang w:eastAsia="ar-SA"/>
        </w:rPr>
        <w:t xml:space="preserve"> (pkt. 2.8.1. SWZ)</w:t>
      </w:r>
      <w:r w:rsidRPr="003F04C3">
        <w:rPr>
          <w:sz w:val="24"/>
          <w:szCs w:val="24"/>
        </w:rPr>
        <w:t>.</w:t>
      </w:r>
    </w:p>
    <w:p w14:paraId="1F706370" w14:textId="77777777" w:rsidR="00216BE7" w:rsidRDefault="00216BE7" w:rsidP="00216BE7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</w:p>
    <w:p w14:paraId="35A37C61" w14:textId="7BDA5495" w:rsidR="00216BE7" w:rsidRDefault="00216BE7" w:rsidP="00216BE7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109 ust. 1 </w:t>
      </w:r>
      <w:r>
        <w:rPr>
          <w:sz w:val="24"/>
          <w:szCs w:val="24"/>
        </w:rPr>
        <w:t>pkt 1,</w:t>
      </w:r>
      <w:r w:rsidR="001B31AE">
        <w:rPr>
          <w:sz w:val="24"/>
          <w:szCs w:val="24"/>
        </w:rPr>
        <w:t xml:space="preserve"> pkt</w:t>
      </w:r>
      <w:r>
        <w:rPr>
          <w:sz w:val="24"/>
          <w:szCs w:val="24"/>
        </w:rPr>
        <w:t xml:space="preserve"> 4</w:t>
      </w:r>
      <w:r w:rsidR="003C6CDD">
        <w:rPr>
          <w:sz w:val="24"/>
          <w:szCs w:val="24"/>
        </w:rPr>
        <w:t xml:space="preserve">, </w:t>
      </w:r>
      <w:r w:rsidR="001B31AE">
        <w:rPr>
          <w:sz w:val="24"/>
          <w:szCs w:val="24"/>
        </w:rPr>
        <w:t xml:space="preserve">pkt </w:t>
      </w:r>
      <w:r>
        <w:rPr>
          <w:sz w:val="24"/>
          <w:szCs w:val="24"/>
        </w:rPr>
        <w:t>7</w:t>
      </w:r>
      <w:r w:rsidR="003C6CDD">
        <w:rPr>
          <w:sz w:val="24"/>
          <w:szCs w:val="24"/>
        </w:rPr>
        <w:t xml:space="preserve"> i pkt 8</w:t>
      </w:r>
      <w:r>
        <w:rPr>
          <w:sz w:val="24"/>
          <w:szCs w:val="24"/>
        </w:rPr>
        <w:t xml:space="preserve">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rFonts w:eastAsia="Calibri"/>
          <w:sz w:val="24"/>
          <w:szCs w:val="24"/>
          <w:lang w:eastAsia="ar-SA"/>
        </w:rPr>
        <w:t>(pkt. 2.8.</w:t>
      </w:r>
      <w:r>
        <w:rPr>
          <w:rFonts w:eastAsia="Calibri"/>
          <w:sz w:val="24"/>
          <w:szCs w:val="24"/>
          <w:lang w:eastAsia="ar-SA"/>
        </w:rPr>
        <w:t>3</w:t>
      </w:r>
      <w:r w:rsidRPr="003F04C3">
        <w:rPr>
          <w:rFonts w:eastAsia="Calibri"/>
          <w:sz w:val="24"/>
          <w:szCs w:val="24"/>
          <w:lang w:eastAsia="ar-SA"/>
        </w:rPr>
        <w:t>. SWZ)</w:t>
      </w:r>
      <w:r w:rsidRPr="003F04C3">
        <w:rPr>
          <w:sz w:val="24"/>
          <w:szCs w:val="24"/>
        </w:rPr>
        <w:t>.</w:t>
      </w:r>
    </w:p>
    <w:p w14:paraId="5BE77405" w14:textId="77777777" w:rsidR="00216BE7" w:rsidRPr="00202430" w:rsidRDefault="00216BE7" w:rsidP="00216BE7">
      <w:pPr>
        <w:pStyle w:val="Akapitzlist"/>
        <w:rPr>
          <w:sz w:val="24"/>
          <w:szCs w:val="24"/>
        </w:rPr>
      </w:pPr>
    </w:p>
    <w:p w14:paraId="595ADB67" w14:textId="77777777" w:rsidR="00216BE7" w:rsidRDefault="00216BE7" w:rsidP="00216BE7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</w:p>
    <w:p w14:paraId="0D9FD45D" w14:textId="77777777" w:rsidR="00216BE7" w:rsidRDefault="00216BE7" w:rsidP="00216BE7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</w:p>
    <w:p w14:paraId="47A2B460" w14:textId="4F17D168" w:rsidR="00216BE7" w:rsidRDefault="00216BE7" w:rsidP="00216BE7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lastRenderedPageBreak/>
        <w:t xml:space="preserve">Oświadczam, że zachodzą w stosunku do mnie podstawy wykluczenia z postępowania na podstawie art. ………….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i/>
          <w:sz w:val="24"/>
          <w:szCs w:val="24"/>
        </w:rPr>
        <w:t xml:space="preserve">(podać mającą zastosowanie podstawę wykluczenia spośród wymienionych w art. 108 ust. 1 pkt 1, 2 i 5 lub art. 109 ust. 1 pkt </w:t>
      </w:r>
      <w:r>
        <w:rPr>
          <w:i/>
          <w:sz w:val="24"/>
          <w:szCs w:val="24"/>
        </w:rPr>
        <w:t>4</w:t>
      </w:r>
      <w:r w:rsidR="003C6CDD">
        <w:rPr>
          <w:i/>
          <w:sz w:val="24"/>
          <w:szCs w:val="24"/>
        </w:rPr>
        <w:t xml:space="preserve">, </w:t>
      </w:r>
      <w:r w:rsidR="001B31AE">
        <w:rPr>
          <w:i/>
          <w:sz w:val="24"/>
          <w:szCs w:val="24"/>
        </w:rPr>
        <w:t xml:space="preserve">pkt </w:t>
      </w:r>
      <w:r w:rsidRPr="003F04C3">
        <w:rPr>
          <w:i/>
          <w:sz w:val="24"/>
          <w:szCs w:val="24"/>
        </w:rPr>
        <w:t>7</w:t>
      </w:r>
      <w:r>
        <w:rPr>
          <w:i/>
          <w:sz w:val="24"/>
          <w:szCs w:val="24"/>
        </w:rPr>
        <w:t xml:space="preserve"> </w:t>
      </w:r>
      <w:r w:rsidR="003C6CDD">
        <w:rPr>
          <w:i/>
          <w:sz w:val="24"/>
          <w:szCs w:val="24"/>
        </w:rPr>
        <w:t xml:space="preserve">i pkt 8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Pr="003F04C3">
        <w:rPr>
          <w:i/>
          <w:sz w:val="24"/>
          <w:szCs w:val="24"/>
        </w:rPr>
        <w:t>).</w:t>
      </w:r>
      <w:r w:rsidRPr="003F04C3">
        <w:rPr>
          <w:sz w:val="24"/>
          <w:szCs w:val="24"/>
        </w:rPr>
        <w:t xml:space="preserve"> Jednocześnie oświadczam, że</w:t>
      </w:r>
      <w:r w:rsidR="001B31AE">
        <w:rPr>
          <w:sz w:val="24"/>
          <w:szCs w:val="24"/>
        </w:rPr>
        <w:t> </w:t>
      </w:r>
      <w:r w:rsidRPr="003F04C3">
        <w:rPr>
          <w:sz w:val="24"/>
          <w:szCs w:val="24"/>
        </w:rPr>
        <w:t>w</w:t>
      </w:r>
      <w:r w:rsidR="001B31AE">
        <w:rPr>
          <w:sz w:val="24"/>
          <w:szCs w:val="24"/>
        </w:rPr>
        <w:t> </w:t>
      </w:r>
      <w:r w:rsidRPr="003F04C3">
        <w:rPr>
          <w:sz w:val="24"/>
          <w:szCs w:val="24"/>
        </w:rPr>
        <w:t xml:space="preserve">związku z ww. okolicznością, na podstawie art. 110 ust. 2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sz w:val="24"/>
          <w:szCs w:val="24"/>
        </w:rPr>
        <w:t>podjąłem następujące środki naprawcze i zapobiegawcze:</w:t>
      </w:r>
    </w:p>
    <w:p w14:paraId="47EE9061" w14:textId="77777777" w:rsidR="00216BE7" w:rsidRPr="003F04C3" w:rsidRDefault="00216BE7" w:rsidP="00216BE7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</w:t>
      </w:r>
      <w:r w:rsidRPr="003F04C3">
        <w:rPr>
          <w:sz w:val="24"/>
          <w:szCs w:val="24"/>
        </w:rPr>
        <w:t>………………………………………………………………………………………………</w:t>
      </w:r>
    </w:p>
    <w:p w14:paraId="2625BA59" w14:textId="77777777" w:rsidR="00216BE7" w:rsidRPr="0053788B" w:rsidRDefault="00216BE7" w:rsidP="00216BE7">
      <w:pPr>
        <w:pStyle w:val="NormalnyWeb"/>
        <w:numPr>
          <w:ilvl w:val="0"/>
          <w:numId w:val="9"/>
        </w:numPr>
        <w:spacing w:before="0" w:beforeAutospacing="0" w:after="0" w:afterAutospacing="0" w:line="360" w:lineRule="auto"/>
        <w:ind w:left="567" w:hanging="567"/>
        <w:jc w:val="both"/>
      </w:pPr>
      <w:r w:rsidRPr="003F04C3">
        <w:t>Oświadczam, że nie zachodzą w stosunku do mnie przesłanki wykluczenia z postępowania na podstawie art. 7 ust. 1 ustawy z dnia 13 kwietnia 2022 r.</w:t>
      </w:r>
      <w:r w:rsidRPr="003F04C3">
        <w:rPr>
          <w:i/>
          <w:iCs/>
        </w:rPr>
        <w:t xml:space="preserve"> </w:t>
      </w:r>
      <w:r w:rsidRPr="003F04C3">
        <w:rPr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3F04C3">
        <w:rPr>
          <w:iCs/>
          <w:color w:val="222222"/>
        </w:rPr>
        <w:t>(Dz. U. poz. 835)</w:t>
      </w:r>
      <w:r w:rsidRPr="003F04C3">
        <w:rPr>
          <w:rStyle w:val="Odwoanieprzypisudolnego"/>
          <w:i/>
          <w:iCs/>
          <w:color w:val="222222"/>
        </w:rPr>
        <w:footnoteReference w:id="1"/>
      </w:r>
      <w:r w:rsidRPr="003F04C3">
        <w:rPr>
          <w:i/>
          <w:iCs/>
          <w:color w:val="222222"/>
        </w:rPr>
        <w:t>.</w:t>
      </w:r>
      <w:r w:rsidRPr="003F04C3">
        <w:rPr>
          <w:color w:val="222222"/>
        </w:rPr>
        <w:t xml:space="preserve"> </w:t>
      </w:r>
    </w:p>
    <w:p w14:paraId="106AAB65" w14:textId="77777777" w:rsidR="00216BE7" w:rsidRPr="003F04C3" w:rsidRDefault="00216BE7" w:rsidP="00216BE7">
      <w:pPr>
        <w:pStyle w:val="NormalnyWeb"/>
        <w:spacing w:before="0" w:beforeAutospacing="0" w:after="0" w:afterAutospacing="0" w:line="360" w:lineRule="auto"/>
        <w:ind w:left="567"/>
        <w:jc w:val="both"/>
      </w:pPr>
    </w:p>
    <w:p w14:paraId="673E0AF8" w14:textId="77777777" w:rsidR="00216BE7" w:rsidRPr="003F04C3" w:rsidRDefault="00216BE7" w:rsidP="00216BE7">
      <w:pPr>
        <w:shd w:val="clear" w:color="auto" w:fill="BFBFBF" w:themeFill="background1" w:themeFillShade="BF"/>
        <w:spacing w:line="360" w:lineRule="auto"/>
        <w:jc w:val="both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OŚWIADCZENIE DOTYCZĄCE WARUNKÓW UDZIAŁU W POSTĘPOWANIU:</w:t>
      </w:r>
    </w:p>
    <w:p w14:paraId="5237BEA9" w14:textId="77777777" w:rsidR="00216BE7" w:rsidRPr="003F04C3" w:rsidRDefault="00216BE7" w:rsidP="00216BE7">
      <w:pPr>
        <w:spacing w:line="360" w:lineRule="auto"/>
        <w:jc w:val="both"/>
        <w:rPr>
          <w:sz w:val="24"/>
          <w:szCs w:val="24"/>
        </w:rPr>
      </w:pPr>
    </w:p>
    <w:p w14:paraId="3F9A28D2" w14:textId="77777777" w:rsidR="00216BE7" w:rsidRPr="004855CF" w:rsidRDefault="00216BE7" w:rsidP="00216BE7">
      <w:pPr>
        <w:spacing w:line="360" w:lineRule="auto"/>
        <w:jc w:val="both"/>
        <w:rPr>
          <w:sz w:val="22"/>
          <w:szCs w:val="22"/>
        </w:rPr>
      </w:pPr>
      <w:bookmarkStart w:id="0" w:name="_Hlk99016333"/>
      <w:r w:rsidRPr="004855CF">
        <w:rPr>
          <w:sz w:val="22"/>
          <w:szCs w:val="22"/>
        </w:rPr>
        <w:t xml:space="preserve">[UWAGA: </w:t>
      </w:r>
      <w:r w:rsidRPr="004855CF">
        <w:rPr>
          <w:i/>
          <w:sz w:val="22"/>
          <w:szCs w:val="22"/>
        </w:rPr>
        <w:t>stosuje tylko wykonawca/ wykonawca wspólnie ubiegający się o zamówienie</w:t>
      </w:r>
      <w:r w:rsidRPr="004855CF">
        <w:rPr>
          <w:sz w:val="22"/>
          <w:szCs w:val="22"/>
        </w:rPr>
        <w:t>]</w:t>
      </w:r>
    </w:p>
    <w:p w14:paraId="181CC873" w14:textId="77777777" w:rsidR="00216BE7" w:rsidRPr="003F04C3" w:rsidRDefault="00216BE7" w:rsidP="00216BE7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spełniam warunki udziału w postępowaniu określone przez 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>
        <w:rPr>
          <w:sz w:val="24"/>
          <w:szCs w:val="24"/>
        </w:rPr>
        <w:t xml:space="preserve"> pkt 2.7. </w:t>
      </w:r>
      <w:bookmarkEnd w:id="0"/>
      <w:r>
        <w:rPr>
          <w:sz w:val="24"/>
          <w:szCs w:val="24"/>
        </w:rPr>
        <w:t xml:space="preserve">SWZ </w:t>
      </w:r>
    </w:p>
    <w:p w14:paraId="2342942F" w14:textId="77777777" w:rsidR="00216BE7" w:rsidRDefault="00216BE7" w:rsidP="00216BE7">
      <w:pPr>
        <w:spacing w:line="360" w:lineRule="auto"/>
        <w:jc w:val="both"/>
        <w:rPr>
          <w:sz w:val="24"/>
          <w:szCs w:val="24"/>
        </w:rPr>
      </w:pPr>
    </w:p>
    <w:p w14:paraId="4C3B8F96" w14:textId="736CC909" w:rsidR="00216BE7" w:rsidRPr="004855CF" w:rsidRDefault="00216BE7" w:rsidP="00216BE7">
      <w:pPr>
        <w:jc w:val="both"/>
        <w:rPr>
          <w:sz w:val="22"/>
          <w:szCs w:val="22"/>
        </w:rPr>
      </w:pPr>
      <w:r w:rsidRPr="004855CF">
        <w:rPr>
          <w:sz w:val="22"/>
          <w:szCs w:val="22"/>
        </w:rPr>
        <w:t xml:space="preserve">[UWAGA: </w:t>
      </w:r>
      <w:r w:rsidRPr="004855CF">
        <w:rPr>
          <w:i/>
          <w:sz w:val="22"/>
          <w:szCs w:val="22"/>
        </w:rPr>
        <w:t>stosuje tylko wykonawca/ wykonawca wspólnie ubiegający się o zamówienie, który polega na zdolnościach lub sytuacji podmiotów udostepniających zasoby, a jednocześnie samodzielnie w</w:t>
      </w:r>
      <w:r>
        <w:rPr>
          <w:i/>
          <w:sz w:val="22"/>
          <w:szCs w:val="22"/>
        </w:rPr>
        <w:t> </w:t>
      </w:r>
      <w:r w:rsidRPr="004855CF">
        <w:rPr>
          <w:i/>
          <w:sz w:val="22"/>
          <w:szCs w:val="22"/>
        </w:rPr>
        <w:t>pewnym zakresie wykazuje spełnianie warunków</w:t>
      </w:r>
      <w:r w:rsidRPr="004855CF">
        <w:rPr>
          <w:sz w:val="22"/>
          <w:szCs w:val="22"/>
        </w:rPr>
        <w:t xml:space="preserve">] </w:t>
      </w:r>
    </w:p>
    <w:p w14:paraId="24005665" w14:textId="77777777" w:rsidR="00216BE7" w:rsidRPr="003F04C3" w:rsidRDefault="00216BE7" w:rsidP="00216BE7">
      <w:pPr>
        <w:spacing w:before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spełniam warunki udziału w postępowaniu określone przez 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 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>
        <w:rPr>
          <w:sz w:val="24"/>
          <w:szCs w:val="24"/>
        </w:rPr>
        <w:t xml:space="preserve"> pkt 2.7. SWZ </w:t>
      </w:r>
      <w:r w:rsidRPr="003F04C3">
        <w:rPr>
          <w:sz w:val="24"/>
          <w:szCs w:val="24"/>
        </w:rPr>
        <w:t>w</w:t>
      </w:r>
      <w:r>
        <w:rPr>
          <w:sz w:val="24"/>
          <w:szCs w:val="24"/>
        </w:rPr>
        <w:t xml:space="preserve"> </w:t>
      </w:r>
      <w:r w:rsidRPr="003F04C3">
        <w:rPr>
          <w:sz w:val="24"/>
          <w:szCs w:val="24"/>
        </w:rPr>
        <w:t xml:space="preserve">następującym zakresie: </w:t>
      </w:r>
    </w:p>
    <w:p w14:paraId="3BFF1F8F" w14:textId="77777777" w:rsidR="00216BE7" w:rsidRPr="003F04C3" w:rsidRDefault="00216BE7" w:rsidP="00216BE7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456A73A3" w14:textId="77777777" w:rsidR="00216BE7" w:rsidRPr="003F04C3" w:rsidRDefault="00216BE7" w:rsidP="00216BE7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1FE30105" w14:textId="77777777" w:rsidR="00216BE7" w:rsidRPr="003F04C3" w:rsidRDefault="00216BE7" w:rsidP="00216BE7">
      <w:pPr>
        <w:spacing w:line="360" w:lineRule="auto"/>
        <w:ind w:left="5664" w:firstLine="708"/>
        <w:jc w:val="both"/>
        <w:rPr>
          <w:i/>
          <w:sz w:val="24"/>
          <w:szCs w:val="24"/>
        </w:rPr>
      </w:pPr>
    </w:p>
    <w:p w14:paraId="62AAD742" w14:textId="77777777" w:rsidR="00216BE7" w:rsidRPr="003F04C3" w:rsidRDefault="00216BE7" w:rsidP="00216BE7">
      <w:pPr>
        <w:shd w:val="clear" w:color="auto" w:fill="BFBFBF" w:themeFill="background1" w:themeFillShade="BF"/>
        <w:spacing w:after="120" w:line="360" w:lineRule="auto"/>
        <w:jc w:val="both"/>
        <w:rPr>
          <w:sz w:val="24"/>
          <w:szCs w:val="24"/>
        </w:rPr>
      </w:pPr>
      <w:r w:rsidRPr="003F04C3">
        <w:rPr>
          <w:b/>
          <w:sz w:val="24"/>
          <w:szCs w:val="24"/>
        </w:rPr>
        <w:t>INFORMACJA W ZWIĄZKU Z POLEGANIEM NA ZDOLNOŚCIACH LUB SYTUACJI PODMIOTÓW UDOSTEPNIAJĄCYCH ZASOBY</w:t>
      </w:r>
      <w:r w:rsidRPr="003F04C3">
        <w:rPr>
          <w:sz w:val="24"/>
          <w:szCs w:val="24"/>
        </w:rPr>
        <w:t xml:space="preserve">: </w:t>
      </w:r>
    </w:p>
    <w:p w14:paraId="4F10F2E4" w14:textId="77777777" w:rsidR="00216BE7" w:rsidRDefault="00216BE7" w:rsidP="00216BE7">
      <w:pPr>
        <w:spacing w:after="120" w:line="360" w:lineRule="auto"/>
        <w:jc w:val="both"/>
        <w:rPr>
          <w:sz w:val="24"/>
          <w:szCs w:val="24"/>
        </w:rPr>
      </w:pPr>
    </w:p>
    <w:p w14:paraId="5842EE97" w14:textId="77777777" w:rsidR="00216BE7" w:rsidRDefault="00216BE7" w:rsidP="00216BE7">
      <w:pPr>
        <w:spacing w:after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w celu wykazania spełniania warunków udziału w postępowaniu, określonych przez 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>
        <w:rPr>
          <w:sz w:val="24"/>
          <w:szCs w:val="24"/>
        </w:rPr>
        <w:t xml:space="preserve"> pkt 2.7. SWZ</w:t>
      </w:r>
      <w:r w:rsidRPr="003F04C3">
        <w:rPr>
          <w:i/>
          <w:sz w:val="24"/>
          <w:szCs w:val="24"/>
        </w:rPr>
        <w:t>,</w:t>
      </w:r>
      <w:r w:rsidRPr="003F04C3">
        <w:rPr>
          <w:sz w:val="24"/>
          <w:szCs w:val="24"/>
        </w:rPr>
        <w:t xml:space="preserve"> polegam na zdolnościach lub sytuacji następującego/</w:t>
      </w:r>
      <w:proofErr w:type="spellStart"/>
      <w:r w:rsidRPr="003F04C3">
        <w:rPr>
          <w:sz w:val="24"/>
          <w:szCs w:val="24"/>
        </w:rPr>
        <w:t>ych</w:t>
      </w:r>
      <w:proofErr w:type="spellEnd"/>
      <w:r w:rsidRPr="003F04C3">
        <w:rPr>
          <w:sz w:val="24"/>
          <w:szCs w:val="24"/>
        </w:rPr>
        <w:t xml:space="preserve"> podmiotu/ów udostępniających zasoby: </w:t>
      </w:r>
      <w:bookmarkStart w:id="1" w:name="_Hlk99014455"/>
      <w:r w:rsidRPr="003F04C3">
        <w:rPr>
          <w:i/>
          <w:sz w:val="24"/>
          <w:szCs w:val="24"/>
        </w:rPr>
        <w:t>(wskazać nazwę/y podmiotu/ów)</w:t>
      </w:r>
      <w:bookmarkEnd w:id="1"/>
      <w:r>
        <w:rPr>
          <w:i/>
          <w:sz w:val="24"/>
          <w:szCs w:val="24"/>
        </w:rPr>
        <w:t xml:space="preserve"> </w:t>
      </w:r>
      <w:r w:rsidRPr="003F04C3">
        <w:rPr>
          <w:sz w:val="24"/>
          <w:szCs w:val="24"/>
        </w:rPr>
        <w:t>…………………………………………..………………………………………………</w:t>
      </w:r>
      <w:r>
        <w:rPr>
          <w:sz w:val="24"/>
          <w:szCs w:val="24"/>
        </w:rPr>
        <w:t>………..</w:t>
      </w:r>
      <w:r w:rsidRPr="003F04C3">
        <w:rPr>
          <w:sz w:val="24"/>
          <w:szCs w:val="24"/>
        </w:rPr>
        <w:t xml:space="preserve"> …………………………………………..………………………………………………</w:t>
      </w:r>
      <w:r>
        <w:rPr>
          <w:sz w:val="24"/>
          <w:szCs w:val="24"/>
        </w:rPr>
        <w:t>………..</w:t>
      </w:r>
      <w:r w:rsidRPr="003F04C3">
        <w:rPr>
          <w:sz w:val="24"/>
          <w:szCs w:val="24"/>
        </w:rPr>
        <w:t xml:space="preserve"> …………………………………………..………………………………………………</w:t>
      </w:r>
      <w:r>
        <w:rPr>
          <w:sz w:val="24"/>
          <w:szCs w:val="24"/>
        </w:rPr>
        <w:t>………..</w:t>
      </w:r>
      <w:r w:rsidRPr="003F04C3">
        <w:rPr>
          <w:sz w:val="24"/>
          <w:szCs w:val="24"/>
        </w:rPr>
        <w:t xml:space="preserve"> w następującym zakresie: </w:t>
      </w:r>
    </w:p>
    <w:p w14:paraId="1AC807ED" w14:textId="77777777" w:rsidR="00216BE7" w:rsidRDefault="00216BE7" w:rsidP="00216BE7">
      <w:pPr>
        <w:spacing w:after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……………………………………………………………………</w:t>
      </w:r>
      <w:r>
        <w:rPr>
          <w:sz w:val="24"/>
          <w:szCs w:val="24"/>
        </w:rPr>
        <w:t>……………………………..</w:t>
      </w:r>
      <w:r w:rsidRPr="003F04C3">
        <w:rPr>
          <w:sz w:val="24"/>
          <w:szCs w:val="24"/>
        </w:rPr>
        <w:t>.</w:t>
      </w:r>
    </w:p>
    <w:p w14:paraId="06E4C640" w14:textId="77777777" w:rsidR="00216BE7" w:rsidRPr="003F04C3" w:rsidRDefault="00216BE7" w:rsidP="00216BE7">
      <w:pPr>
        <w:spacing w:after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…………………………………………..………………………………………………</w:t>
      </w:r>
      <w:r>
        <w:rPr>
          <w:sz w:val="24"/>
          <w:szCs w:val="24"/>
        </w:rPr>
        <w:t>………..</w:t>
      </w:r>
      <w:r w:rsidRPr="003F04C3">
        <w:rPr>
          <w:sz w:val="24"/>
          <w:szCs w:val="24"/>
        </w:rPr>
        <w:t>…………………………………………..………………………………………………</w:t>
      </w:r>
      <w:r>
        <w:rPr>
          <w:sz w:val="24"/>
          <w:szCs w:val="24"/>
        </w:rPr>
        <w:t>………..</w:t>
      </w:r>
    </w:p>
    <w:p w14:paraId="11962CBE" w14:textId="77777777" w:rsidR="00216BE7" w:rsidRPr="003955E7" w:rsidRDefault="00216BE7" w:rsidP="00216BE7">
      <w:pPr>
        <w:spacing w:line="360" w:lineRule="auto"/>
        <w:jc w:val="both"/>
        <w:rPr>
          <w:sz w:val="22"/>
          <w:szCs w:val="22"/>
        </w:rPr>
      </w:pPr>
      <w:r w:rsidRPr="003955E7">
        <w:rPr>
          <w:i/>
          <w:sz w:val="22"/>
          <w:szCs w:val="22"/>
        </w:rPr>
        <w:t xml:space="preserve">(określić odpowiedni zakres udostępnianych zasobów dla wskazanego podmiotu). </w:t>
      </w:r>
    </w:p>
    <w:p w14:paraId="493F1DEF" w14:textId="77777777" w:rsidR="00216BE7" w:rsidRDefault="00216BE7" w:rsidP="00216BE7">
      <w:pPr>
        <w:jc w:val="both"/>
        <w:rPr>
          <w:i/>
          <w:sz w:val="24"/>
          <w:szCs w:val="24"/>
        </w:rPr>
      </w:pPr>
    </w:p>
    <w:p w14:paraId="156C3A69" w14:textId="77777777" w:rsidR="00216BE7" w:rsidRDefault="00216BE7" w:rsidP="00216BE7">
      <w:pPr>
        <w:jc w:val="both"/>
        <w:rPr>
          <w:i/>
          <w:sz w:val="24"/>
          <w:szCs w:val="24"/>
        </w:rPr>
      </w:pPr>
    </w:p>
    <w:p w14:paraId="740986CA" w14:textId="77777777" w:rsidR="00216BE7" w:rsidRDefault="00216BE7" w:rsidP="00216BE7">
      <w:pPr>
        <w:jc w:val="both"/>
        <w:rPr>
          <w:i/>
          <w:sz w:val="24"/>
          <w:szCs w:val="24"/>
        </w:rPr>
      </w:pPr>
    </w:p>
    <w:p w14:paraId="7F99403E" w14:textId="77777777" w:rsidR="00216BE7" w:rsidRPr="003F04C3" w:rsidRDefault="00216BE7" w:rsidP="00216BE7">
      <w:pPr>
        <w:jc w:val="both"/>
        <w:rPr>
          <w:i/>
          <w:sz w:val="24"/>
          <w:szCs w:val="24"/>
        </w:rPr>
      </w:pPr>
    </w:p>
    <w:p w14:paraId="35427991" w14:textId="77777777" w:rsidR="00216BE7" w:rsidRPr="003F04C3" w:rsidRDefault="00216BE7" w:rsidP="00216BE7">
      <w:pPr>
        <w:jc w:val="both"/>
        <w:rPr>
          <w:i/>
          <w:sz w:val="24"/>
          <w:szCs w:val="24"/>
        </w:rPr>
      </w:pPr>
    </w:p>
    <w:p w14:paraId="523E9102" w14:textId="77777777" w:rsidR="00216BE7" w:rsidRPr="003F04C3" w:rsidRDefault="00216BE7" w:rsidP="00216BE7">
      <w:pPr>
        <w:spacing w:line="360" w:lineRule="auto"/>
        <w:rPr>
          <w:sz w:val="24"/>
          <w:szCs w:val="24"/>
        </w:rPr>
      </w:pPr>
      <w:r w:rsidRPr="003F04C3">
        <w:rPr>
          <w:sz w:val="24"/>
          <w:szCs w:val="24"/>
        </w:rPr>
        <w:t>...................................... , dnia …..............................</w:t>
      </w:r>
    </w:p>
    <w:p w14:paraId="454DD1B1" w14:textId="77777777" w:rsidR="00216BE7" w:rsidRPr="003F04C3" w:rsidRDefault="00216BE7" w:rsidP="00216BE7">
      <w:pPr>
        <w:pStyle w:val="Akapitzlist"/>
        <w:ind w:left="0"/>
        <w:rPr>
          <w:b/>
          <w:sz w:val="24"/>
          <w:szCs w:val="24"/>
        </w:rPr>
      </w:pPr>
    </w:p>
    <w:p w14:paraId="55725694" w14:textId="77777777" w:rsidR="00216BE7" w:rsidRPr="003F04C3" w:rsidRDefault="00216BE7" w:rsidP="00216BE7">
      <w:pPr>
        <w:ind w:left="709" w:hanging="709"/>
        <w:jc w:val="center"/>
        <w:rPr>
          <w:b/>
          <w:sz w:val="24"/>
          <w:szCs w:val="24"/>
        </w:rPr>
      </w:pPr>
    </w:p>
    <w:p w14:paraId="1E705F75" w14:textId="77777777" w:rsidR="00216BE7" w:rsidRPr="003F04C3" w:rsidRDefault="00216BE7" w:rsidP="00216BE7">
      <w:pPr>
        <w:ind w:left="3969"/>
        <w:jc w:val="center"/>
        <w:rPr>
          <w:bCs/>
          <w:i/>
          <w:sz w:val="24"/>
          <w:szCs w:val="24"/>
        </w:rPr>
      </w:pPr>
      <w:r w:rsidRPr="003F04C3">
        <w:rPr>
          <w:bCs/>
          <w:i/>
          <w:sz w:val="24"/>
          <w:szCs w:val="24"/>
        </w:rPr>
        <w:t>Dokument musi być złożony pod rygorem nieważności</w:t>
      </w:r>
    </w:p>
    <w:p w14:paraId="580AD05D" w14:textId="77777777" w:rsidR="00216BE7" w:rsidRPr="003F04C3" w:rsidRDefault="00216BE7" w:rsidP="00216BE7">
      <w:pPr>
        <w:ind w:left="3969"/>
        <w:jc w:val="center"/>
        <w:rPr>
          <w:bCs/>
          <w:i/>
          <w:sz w:val="24"/>
          <w:szCs w:val="24"/>
        </w:rPr>
      </w:pPr>
      <w:r w:rsidRPr="003F04C3">
        <w:rPr>
          <w:bCs/>
          <w:i/>
          <w:sz w:val="24"/>
          <w:szCs w:val="24"/>
        </w:rPr>
        <w:t>w postaci elektronicznej podpisany kwalifikowanym podpisem elektronicznym, podpisem zaufanym lub podpisem osobistym</w:t>
      </w:r>
    </w:p>
    <w:sectPr w:rsidR="00216BE7" w:rsidRPr="003F04C3" w:rsidSect="002C78E1">
      <w:headerReference w:type="even" r:id="rId8"/>
      <w:headerReference w:type="default" r:id="rId9"/>
      <w:footerReference w:type="default" r:id="rId10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BD2A4D" w14:textId="77777777" w:rsidR="00F45DD2" w:rsidRDefault="00F45DD2" w:rsidP="00AC3E6B">
      <w:r>
        <w:separator/>
      </w:r>
    </w:p>
  </w:endnote>
  <w:endnote w:type="continuationSeparator" w:id="0">
    <w:p w14:paraId="62FABF81" w14:textId="77777777" w:rsidR="00F45DD2" w:rsidRDefault="00F45DD2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1C3B9F" w14:textId="77777777" w:rsidR="00F45DD2" w:rsidRDefault="00F45DD2" w:rsidP="00AC3E6B">
      <w:r>
        <w:separator/>
      </w:r>
    </w:p>
  </w:footnote>
  <w:footnote w:type="continuationSeparator" w:id="0">
    <w:p w14:paraId="75EE2045" w14:textId="77777777" w:rsidR="00F45DD2" w:rsidRDefault="00F45DD2" w:rsidP="00AC3E6B">
      <w:r>
        <w:continuationSeparator/>
      </w:r>
    </w:p>
  </w:footnote>
  <w:footnote w:id="1">
    <w:p w14:paraId="3A946439" w14:textId="77777777" w:rsidR="00216BE7" w:rsidRPr="00A82964" w:rsidRDefault="00216BE7" w:rsidP="00216BE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69D5B9AB" w14:textId="77777777" w:rsidR="00216BE7" w:rsidRPr="00A82964" w:rsidRDefault="00216BE7" w:rsidP="00216BE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740C297" w14:textId="1F134E43" w:rsidR="00216BE7" w:rsidRPr="00A82964" w:rsidRDefault="00216BE7" w:rsidP="00216BE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</w:t>
      </w:r>
      <w:r w:rsidR="00DB76DA">
        <w:rPr>
          <w:rFonts w:ascii="Arial" w:hAnsi="Arial" w:cs="Arial"/>
          <w:color w:val="222222"/>
          <w:sz w:val="16"/>
          <w:szCs w:val="16"/>
        </w:rPr>
        <w:t> </w:t>
      </w:r>
      <w:r w:rsidRPr="00A82964">
        <w:rPr>
          <w:rFonts w:ascii="Arial" w:hAnsi="Arial" w:cs="Arial"/>
          <w:color w:val="222222"/>
          <w:sz w:val="16"/>
          <w:szCs w:val="16"/>
        </w:rPr>
        <w:t>przeciwdziałaniu praniu pieniędzy oraz finansowaniu terroryzmu (Dz. U. z 2022 r. poz. 593 i 655) jest osoba wymieniona w</w:t>
      </w:r>
      <w:r w:rsidR="00DB76DA">
        <w:rPr>
          <w:rFonts w:ascii="Arial" w:hAnsi="Arial" w:cs="Arial"/>
          <w:color w:val="222222"/>
          <w:sz w:val="16"/>
          <w:szCs w:val="16"/>
        </w:rPr>
        <w:t> </w:t>
      </w:r>
      <w:r w:rsidRPr="00A82964">
        <w:rPr>
          <w:rFonts w:ascii="Arial" w:hAnsi="Arial" w:cs="Arial"/>
          <w:color w:val="222222"/>
          <w:sz w:val="16"/>
          <w:szCs w:val="16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A760329" w14:textId="23F6FC90" w:rsidR="00216BE7" w:rsidRPr="00761CEB" w:rsidRDefault="00216BE7" w:rsidP="00216BE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</w:t>
      </w:r>
      <w:r w:rsidR="00DB76DA">
        <w:rPr>
          <w:rFonts w:ascii="Arial" w:hAnsi="Arial" w:cs="Arial"/>
          <w:color w:val="222222"/>
          <w:sz w:val="16"/>
          <w:szCs w:val="16"/>
        </w:rPr>
        <w:t> </w:t>
      </w:r>
      <w:r w:rsidRPr="00A82964">
        <w:rPr>
          <w:rFonts w:ascii="Arial" w:hAnsi="Arial" w:cs="Arial"/>
          <w:color w:val="222222"/>
          <w:sz w:val="16"/>
          <w:szCs w:val="16"/>
        </w:rPr>
        <w:t>września 1994 r. o rachunkowości (Dz. U. z 2021 r. poz. 217, 2105 i 2106), jest podmiot wymieniony w wykazach określonych w rozporządzeniu 765/2006 i rozporządzeniu 269/2014 albo wpisany na listę lub będący taką jednostką dominującą od dnia 24</w:t>
      </w:r>
      <w:r w:rsidR="00DB76DA">
        <w:rPr>
          <w:rFonts w:ascii="Arial" w:hAnsi="Arial" w:cs="Arial"/>
          <w:color w:val="222222"/>
          <w:sz w:val="16"/>
          <w:szCs w:val="16"/>
        </w:rPr>
        <w:t> </w:t>
      </w:r>
      <w:r w:rsidRPr="00A82964">
        <w:rPr>
          <w:rFonts w:ascii="Arial" w:hAnsi="Arial" w:cs="Arial"/>
          <w:color w:val="222222"/>
          <w:sz w:val="16"/>
          <w:szCs w:val="16"/>
        </w:rPr>
        <w:t>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B519C" w14:textId="77777777" w:rsidR="00F5743C" w:rsidRPr="009E31C3" w:rsidRDefault="00000000" w:rsidP="00D01104">
    <w:pPr>
      <w:pStyle w:val="Nagwek1"/>
      <w:ind w:left="709" w:firstLine="709"/>
      <w:rPr>
        <w:rFonts w:ascii="Arial" w:hAnsi="Arial" w:cs="Arial"/>
        <w:color w:val="005042"/>
      </w:rPr>
    </w:pPr>
    <w:r>
      <w:rPr>
        <w:noProof/>
      </w:rPr>
      <w:object w:dxaOrig="1440" w:dyaOrig="1440" w14:anchorId="6FB1CC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style="position:absolute;left:0;text-align:left;margin-left:-5.7pt;margin-top:7.45pt;width:51.4pt;height:51.4pt;z-index:251658240;visibility:visible;mso-wrap-edited:f">
          <v:imagedata r:id="rId1" o:title=""/>
          <w10:wrap type="square" side="right"/>
        </v:shape>
        <o:OLEObject Type="Embed" ProgID="Word.Picture.8" ShapeID="_x0000_s1029" DrawAspect="Content" ObjectID="_1781776680" r:id="rId2"/>
      </w:object>
    </w:r>
    <w:r w:rsidR="00F5743C">
      <w:rPr>
        <w:rFonts w:ascii="Arial" w:hAnsi="Arial" w:cs="Arial"/>
        <w:color w:val="005042"/>
      </w:rPr>
      <w:t>PGL LP  Nadleśnictwo  Jeleśnia</w:t>
    </w:r>
  </w:p>
  <w:p w14:paraId="3F56C9AE" w14:textId="77777777" w:rsidR="00F5743C" w:rsidRDefault="00F5743C" w:rsidP="00B55288">
    <w:pPr>
      <w:pStyle w:val="Nagwek"/>
      <w:ind w:left="-284"/>
    </w:pPr>
  </w:p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8EB1FA9" w14:textId="662BA784" w:rsidR="00F5743C" w:rsidRDefault="00F5743C" w:rsidP="00B55288">
    <w:pPr>
      <w:pStyle w:val="Nagwek"/>
      <w:ind w:left="-284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216BE7">
      <w:rPr>
        <w:b/>
        <w:sz w:val="22"/>
      </w:rPr>
      <w:t>S.</w:t>
    </w:r>
    <w:r>
      <w:rPr>
        <w:b/>
        <w:sz w:val="22"/>
      </w:rPr>
      <w:t>270.</w:t>
    </w:r>
    <w:r w:rsidR="003F6D4F">
      <w:rPr>
        <w:b/>
        <w:sz w:val="22"/>
      </w:rPr>
      <w:t>9</w:t>
    </w:r>
    <w:r>
      <w:rPr>
        <w:b/>
        <w:sz w:val="22"/>
      </w:rPr>
      <w:t>.20</w:t>
    </w:r>
    <w:r w:rsidR="00FF660B">
      <w:rPr>
        <w:b/>
        <w:sz w:val="22"/>
      </w:rPr>
      <w:t>2</w:t>
    </w:r>
    <w:r w:rsidR="003C6CDD">
      <w:rPr>
        <w:b/>
        <w:sz w:val="22"/>
      </w:rPr>
      <w:t>4</w:t>
    </w:r>
  </w:p>
  <w:p w14:paraId="31DB5CBF" w14:textId="77777777" w:rsidR="00216BE7" w:rsidRPr="00612F33" w:rsidRDefault="00216BE7" w:rsidP="00B55288">
    <w:pPr>
      <w:pStyle w:val="Nagwek"/>
      <w:ind w:left="-284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44509D7"/>
    <w:multiLevelType w:val="hybridMultilevel"/>
    <w:tmpl w:val="5EFC6006"/>
    <w:lvl w:ilvl="0" w:tplc="5DB6860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0" w15:restartNumberingAfterBreak="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1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2" w15:restartNumberingAfterBreak="0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8749080">
    <w:abstractNumId w:val="13"/>
  </w:num>
  <w:num w:numId="2" w16cid:durableId="1744064912">
    <w:abstractNumId w:val="11"/>
  </w:num>
  <w:num w:numId="3" w16cid:durableId="1752507755">
    <w:abstractNumId w:val="6"/>
  </w:num>
  <w:num w:numId="4" w16cid:durableId="542601950">
    <w:abstractNumId w:val="9"/>
  </w:num>
  <w:num w:numId="5" w16cid:durableId="72819429">
    <w:abstractNumId w:val="7"/>
  </w:num>
  <w:num w:numId="6" w16cid:durableId="1424453002">
    <w:abstractNumId w:val="8"/>
  </w:num>
  <w:num w:numId="7" w16cid:durableId="1675297248">
    <w:abstractNumId w:val="10"/>
  </w:num>
  <w:num w:numId="8" w16cid:durableId="1960331397">
    <w:abstractNumId w:val="12"/>
  </w:num>
  <w:num w:numId="9" w16cid:durableId="113712531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10E1D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31AE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16BE7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A08"/>
    <w:rsid w:val="002C78E1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6CDD"/>
    <w:rsid w:val="003C7E50"/>
    <w:rsid w:val="003D015A"/>
    <w:rsid w:val="003D02C8"/>
    <w:rsid w:val="003D05D1"/>
    <w:rsid w:val="003D626A"/>
    <w:rsid w:val="003D7448"/>
    <w:rsid w:val="003E6736"/>
    <w:rsid w:val="003F0E16"/>
    <w:rsid w:val="003F4D9F"/>
    <w:rsid w:val="003F5BB3"/>
    <w:rsid w:val="003F6D4F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54FE"/>
    <w:rsid w:val="00490E0F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6A8"/>
    <w:rsid w:val="0051133A"/>
    <w:rsid w:val="005134F8"/>
    <w:rsid w:val="0051357E"/>
    <w:rsid w:val="00515F63"/>
    <w:rsid w:val="00517C29"/>
    <w:rsid w:val="00521449"/>
    <w:rsid w:val="00524333"/>
    <w:rsid w:val="00524791"/>
    <w:rsid w:val="00527E34"/>
    <w:rsid w:val="00530ED6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5591"/>
    <w:rsid w:val="005B083A"/>
    <w:rsid w:val="005B4279"/>
    <w:rsid w:val="005B6635"/>
    <w:rsid w:val="005B6D13"/>
    <w:rsid w:val="005C0088"/>
    <w:rsid w:val="005C0FF2"/>
    <w:rsid w:val="005C3EB4"/>
    <w:rsid w:val="005C55A3"/>
    <w:rsid w:val="005C5A6B"/>
    <w:rsid w:val="005D0E15"/>
    <w:rsid w:val="005D4B0B"/>
    <w:rsid w:val="005D56A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34"/>
    <w:rsid w:val="006179D0"/>
    <w:rsid w:val="00617D27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66798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B2E"/>
    <w:rsid w:val="00C22CDB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37AC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B76DA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0C43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A5995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5DD2"/>
    <w:rsid w:val="00F47B1F"/>
    <w:rsid w:val="00F53AED"/>
    <w:rsid w:val="00F55111"/>
    <w:rsid w:val="00F56527"/>
    <w:rsid w:val="00F5743C"/>
    <w:rsid w:val="00F57FD5"/>
    <w:rsid w:val="00F63C44"/>
    <w:rsid w:val="00F6491B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6B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3</Pages>
  <Words>591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48</cp:revision>
  <cp:lastPrinted>2019-08-11T18:16:00Z</cp:lastPrinted>
  <dcterms:created xsi:type="dcterms:W3CDTF">2014-10-09T16:51:00Z</dcterms:created>
  <dcterms:modified xsi:type="dcterms:W3CDTF">2024-07-06T11:12:00Z</dcterms:modified>
</cp:coreProperties>
</file>